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7" w:rightFromText="187" w:tblpXSpec="center" w:tblpYSpec="top"/>
        <w:tblOverlap w:val="never"/>
        <w:tblW w:w="5000" w:type="pct"/>
        <w:jc w:val="center"/>
        <w:tblBorders>
          <w:top w:val="dashed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7F7F7F"/>
          <w:insideV w:val="dashed" w:sz="4" w:space="0" w:color="7F7F7F"/>
        </w:tblBorders>
        <w:tblLook w:val="04A0" w:firstRow="1" w:lastRow="0" w:firstColumn="1" w:lastColumn="0" w:noHBand="0" w:noVBand="1"/>
      </w:tblPr>
      <w:tblGrid>
        <w:gridCol w:w="9360"/>
      </w:tblGrid>
      <w:tr w:rsidR="00FA4555" w:rsidRPr="00FA4555">
        <w:trPr>
          <w:jc w:val="center"/>
        </w:trPr>
        <w:tc>
          <w:tcPr>
            <w:tcW w:w="9576" w:type="dxa"/>
          </w:tcPr>
          <w:p w:rsidR="00D94E17" w:rsidRPr="00FA4555" w:rsidRDefault="00D94E17">
            <w:pPr>
              <w:pStyle w:val="HeaderFirstPage"/>
              <w:pBdr>
                <w:bottom w:val="none" w:sz="0" w:space="0" w:color="auto"/>
              </w:pBdr>
              <w:rPr>
                <w:rFonts w:ascii="Arial" w:hAnsi="Arial" w:cs="Arial"/>
                <w:color w:val="auto"/>
              </w:rPr>
            </w:pPr>
          </w:p>
        </w:tc>
      </w:tr>
    </w:tbl>
    <w:sdt>
      <w:sdtPr>
        <w:rPr>
          <w:rFonts w:ascii="Arial" w:hAnsi="Arial" w:cs="Arial"/>
          <w:color w:val="auto"/>
        </w:rPr>
        <w:alias w:val="Resume Name"/>
        <w:tag w:val="Resume Name"/>
        <w:id w:val="703981219"/>
        <w:placeholder>
          <w:docPart w:val="89FA3257F989304B9255103885F4B84C"/>
        </w:placeholder>
        <w:docPartList>
          <w:docPartGallery w:val="Quick Parts"/>
          <w:docPartCategory w:val=" Resume Name"/>
        </w:docPartList>
      </w:sdtPr>
      <w:sdtEndPr/>
      <w:sdtContent>
        <w:p w:rsidR="00D94E17" w:rsidRPr="00FA4555" w:rsidRDefault="00D94E17">
          <w:pPr>
            <w:pStyle w:val="NoSpacing"/>
            <w:rPr>
              <w:rFonts w:ascii="Arial" w:hAnsi="Arial" w:cs="Arial"/>
              <w:color w:val="auto"/>
            </w:rPr>
          </w:pPr>
        </w:p>
        <w:tbl>
          <w:tblPr>
            <w:tblStyle w:val="TableGrid"/>
            <w:tblW w:w="5000" w:type="pct"/>
            <w:jc w:val="center"/>
            <w:tblBorders>
              <w:top w:val="single" w:sz="6" w:space="0" w:color="9FB8CD" w:themeColor="accent2"/>
              <w:left w:val="single" w:sz="6" w:space="0" w:color="9FB8CD" w:themeColor="accent2"/>
              <w:bottom w:val="single" w:sz="6" w:space="0" w:color="9FB8CD" w:themeColor="accent2"/>
              <w:right w:val="single" w:sz="6" w:space="0" w:color="9FB8CD" w:themeColor="accent2"/>
              <w:insideH w:val="single" w:sz="6" w:space="0" w:color="9FB8CD" w:themeColor="accent2"/>
              <w:insideV w:val="single" w:sz="6" w:space="0" w:color="9FB8CD" w:themeColor="accent2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46"/>
            <w:gridCol w:w="8998"/>
          </w:tblGrid>
          <w:tr w:rsidR="00FA4555" w:rsidRPr="00FA4555">
            <w:trPr>
              <w:jc w:val="center"/>
            </w:trPr>
            <w:tc>
              <w:tcPr>
                <w:tcW w:w="365" w:type="dxa"/>
                <w:shd w:val="clear" w:color="auto" w:fill="9FB8CD" w:themeFill="accent2"/>
              </w:tcPr>
              <w:p w:rsidR="00D94E17" w:rsidRPr="00FA4555" w:rsidRDefault="00D94E17">
                <w:pPr>
                  <w:rPr>
                    <w:rFonts w:ascii="Arial" w:hAnsi="Arial" w:cs="Arial"/>
                    <w:color w:val="auto"/>
                  </w:rPr>
                </w:pPr>
              </w:p>
            </w:tc>
            <w:tc>
              <w:tcPr>
                <w:tcW w:w="9363" w:type="dxa"/>
                <w:tcMar>
                  <w:top w:w="360" w:type="dxa"/>
                  <w:left w:w="360" w:type="dxa"/>
                  <w:bottom w:w="360" w:type="dxa"/>
                  <w:right w:w="360" w:type="dxa"/>
                </w:tcMar>
              </w:tcPr>
              <w:p w:rsidR="00D94E17" w:rsidRPr="00FA4555" w:rsidRDefault="001343B0" w:rsidP="008547FA">
                <w:pPr>
                  <w:pStyle w:val="PersonalName"/>
                  <w:rPr>
                    <w:rFonts w:ascii="Arial" w:hAnsi="Arial" w:cs="Arial"/>
                    <w:b/>
                    <w:i/>
                    <w:color w:val="auto"/>
                    <w:spacing w:val="10"/>
                  </w:rPr>
                </w:pPr>
                <w:r w:rsidRPr="00FA4555">
                  <w:rPr>
                    <w:rFonts w:ascii="Arial" w:hAnsi="Arial" w:cs="Arial"/>
                    <w:color w:val="auto"/>
                    <w:spacing w:val="10"/>
                  </w:rPr>
                  <w:sym w:font="Wingdings 3" w:char="F07D"/>
                </w:r>
                <w:r w:rsidR="008547FA" w:rsidRPr="00FA4555">
                  <w:rPr>
                    <w:rFonts w:ascii="Arial" w:hAnsi="Arial" w:cs="Arial"/>
                    <w:b/>
                    <w:i/>
                    <w:color w:val="auto"/>
                    <w:spacing w:val="10"/>
                  </w:rPr>
                  <w:t>Benjamin Tyson</w:t>
                </w:r>
              </w:p>
              <w:p w:rsidR="008547FA" w:rsidRPr="00FA4555" w:rsidRDefault="008547FA" w:rsidP="00C862D9">
                <w:pPr>
                  <w:pStyle w:val="AddressText"/>
                  <w:rPr>
                    <w:rFonts w:ascii="Arial" w:hAnsi="Arial" w:cs="Arial"/>
                    <w:color w:val="auto"/>
                  </w:rPr>
                </w:pPr>
                <w:r w:rsidRPr="00FA4555">
                  <w:rPr>
                    <w:rFonts w:ascii="Arial" w:hAnsi="Arial" w:cs="Arial"/>
                    <w:color w:val="auto"/>
                  </w:rPr>
                  <w:t>2/36 West Lane</w:t>
                </w:r>
              </w:p>
              <w:p w:rsidR="008547FA" w:rsidRPr="00FA4555" w:rsidRDefault="008547FA" w:rsidP="00C862D9">
                <w:pPr>
                  <w:pStyle w:val="AddressText"/>
                  <w:rPr>
                    <w:rFonts w:ascii="Arial" w:hAnsi="Arial" w:cs="Arial"/>
                    <w:color w:val="auto"/>
                  </w:rPr>
                </w:pPr>
                <w:r w:rsidRPr="00FA4555">
                  <w:rPr>
                    <w:rFonts w:ascii="Arial" w:hAnsi="Arial" w:cs="Arial"/>
                    <w:color w:val="auto"/>
                  </w:rPr>
                  <w:t>Forsyth, GA 77000, United States</w:t>
                </w:r>
                <w:r w:rsidR="00C862D9" w:rsidRPr="00FA4555">
                  <w:rPr>
                    <w:rFonts w:ascii="Arial" w:hAnsi="Arial" w:cs="Arial"/>
                    <w:color w:val="auto"/>
                  </w:rPr>
                  <w:br/>
                  <w:t xml:space="preserve">Tel# </w:t>
                </w:r>
                <w:r w:rsidRPr="00FA4555">
                  <w:rPr>
                    <w:rFonts w:ascii="Arial" w:hAnsi="Arial" w:cs="Arial"/>
                    <w:color w:val="auto"/>
                  </w:rPr>
                  <w:t>Home (555)-555-5555</w:t>
                </w:r>
              </w:p>
              <w:p w:rsidR="00D94E17" w:rsidRPr="00FA4555" w:rsidRDefault="008547FA" w:rsidP="00C862D9">
                <w:pPr>
                  <w:pStyle w:val="AddressText"/>
                  <w:rPr>
                    <w:rFonts w:ascii="Arial" w:hAnsi="Arial" w:cs="Arial"/>
                    <w:color w:val="auto"/>
                  </w:rPr>
                </w:pPr>
                <w:r w:rsidRPr="00FA4555">
                  <w:rPr>
                    <w:rFonts w:ascii="Arial" w:hAnsi="Arial" w:cs="Arial"/>
                    <w:color w:val="auto"/>
                  </w:rPr>
                  <w:t>Cellular (555)-555-55555</w:t>
                </w:r>
                <w:r w:rsidR="00C862D9" w:rsidRPr="00FA4555">
                  <w:rPr>
                    <w:rFonts w:ascii="Arial" w:hAnsi="Arial" w:cs="Arial"/>
                    <w:color w:val="auto"/>
                  </w:rPr>
                  <w:br/>
                  <w:t xml:space="preserve">E-mail: </w:t>
                </w:r>
                <w:r w:rsidRPr="00FA4555">
                  <w:rPr>
                    <w:rFonts w:ascii="Arial" w:hAnsi="Arial" w:cs="Arial"/>
                    <w:color w:val="auto"/>
                  </w:rPr>
                  <w:t>email@example.com</w:t>
                </w:r>
              </w:p>
            </w:tc>
            <w:bookmarkStart w:id="0" w:name="_GoBack"/>
            <w:bookmarkEnd w:id="0"/>
          </w:tr>
        </w:tbl>
        <w:p w:rsidR="00D94E17" w:rsidRPr="00FA4555" w:rsidRDefault="00A8744F">
          <w:pPr>
            <w:pStyle w:val="NoSpacing"/>
            <w:rPr>
              <w:rFonts w:ascii="Arial" w:hAnsi="Arial" w:cs="Arial"/>
              <w:color w:val="auto"/>
            </w:rPr>
          </w:pPr>
        </w:p>
      </w:sdtContent>
    </w:sdt>
    <w:tbl>
      <w:tblPr>
        <w:tblStyle w:val="TableGrid"/>
        <w:tblW w:w="5000" w:type="pct"/>
        <w:jc w:val="center"/>
        <w:tblBorders>
          <w:top w:val="single" w:sz="6" w:space="0" w:color="AAB0C7" w:themeColor="accent1" w:themeTint="99"/>
          <w:left w:val="single" w:sz="6" w:space="0" w:color="AAB0C7" w:themeColor="accent1" w:themeTint="99"/>
          <w:bottom w:val="single" w:sz="6" w:space="0" w:color="AAB0C7" w:themeColor="accent1" w:themeTint="99"/>
          <w:right w:val="single" w:sz="6" w:space="0" w:color="AAB0C7" w:themeColor="accent1" w:themeTint="99"/>
          <w:insideH w:val="single" w:sz="6" w:space="0" w:color="AAB0C7" w:themeColor="accent1" w:themeTint="99"/>
          <w:insideV w:val="single" w:sz="6" w:space="0" w:color="AAB0C7" w:themeColor="accent1" w:themeTint="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8979"/>
      </w:tblGrid>
      <w:tr w:rsidR="00FA4555" w:rsidRPr="00FA4555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:rsidR="00D94E17" w:rsidRPr="00FA4555" w:rsidRDefault="00D94E17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D94E17" w:rsidRPr="00FA4555" w:rsidRDefault="001343B0">
            <w:pPr>
              <w:pStyle w:val="Section"/>
              <w:rPr>
                <w:rFonts w:ascii="Arial" w:hAnsi="Arial" w:cs="Arial"/>
                <w:color w:val="auto"/>
              </w:rPr>
            </w:pPr>
            <w:r w:rsidRPr="00FA4555">
              <w:rPr>
                <w:rFonts w:ascii="Arial" w:hAnsi="Arial" w:cs="Arial"/>
                <w:color w:val="auto"/>
              </w:rPr>
              <w:t>Objectives</w:t>
            </w:r>
          </w:p>
          <w:p w:rsidR="008547FA" w:rsidRPr="00FA4555" w:rsidRDefault="008547FA" w:rsidP="008547F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color w:val="auto"/>
                <w:sz w:val="18"/>
                <w:szCs w:val="18"/>
              </w:rPr>
              <w:t>A Senior Product Manager position or other related opportunity utilizing my extensive product managing expertise and demonstrated success in this field.</w:t>
            </w:r>
          </w:p>
          <w:p w:rsidR="00865BBE" w:rsidRPr="00FA4555" w:rsidRDefault="00865BBE" w:rsidP="008547FA">
            <w:pPr>
              <w:pStyle w:val="Section"/>
              <w:rPr>
                <w:rFonts w:ascii="Arial" w:hAnsi="Arial" w:cs="Arial"/>
                <w:color w:val="auto"/>
              </w:rPr>
            </w:pPr>
          </w:p>
          <w:p w:rsidR="008547FA" w:rsidRPr="00FA4555" w:rsidRDefault="008547FA" w:rsidP="008547FA">
            <w:pPr>
              <w:pStyle w:val="Section"/>
              <w:rPr>
                <w:rFonts w:ascii="Arial" w:hAnsi="Arial" w:cs="Arial"/>
                <w:color w:val="auto"/>
              </w:rPr>
            </w:pPr>
            <w:r w:rsidRPr="00FA4555">
              <w:rPr>
                <w:rFonts w:ascii="Arial" w:hAnsi="Arial" w:cs="Arial"/>
                <w:color w:val="auto"/>
              </w:rPr>
              <w:t>Qualification</w:t>
            </w:r>
            <w:r w:rsidRPr="00FA4555">
              <w:rPr>
                <w:rFonts w:ascii="Arial" w:hAnsi="Arial" w:cs="Arial"/>
                <w:i/>
                <w:color w:val="auto"/>
              </w:rPr>
              <w:t xml:space="preserve"> </w:t>
            </w:r>
            <w:r w:rsidRPr="00FA4555">
              <w:rPr>
                <w:rFonts w:ascii="Arial" w:hAnsi="Arial" w:cs="Arial"/>
                <w:color w:val="auto"/>
              </w:rPr>
              <w:t>Highlights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3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Good experience as Product Manager.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3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Proven record of achievement in e-commerce and product management with strong project management, marketing and web production skills. 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3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Extremely effective in establishing product specifications, market positioning and pricing with focus on customer needs. 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3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Proficient with MS Office Word, SAP, Excel &amp; Outlook.</w:t>
            </w:r>
          </w:p>
          <w:p w:rsidR="008B54ED" w:rsidRPr="00FA4555" w:rsidRDefault="008547FA" w:rsidP="008B54ED">
            <w:pPr>
              <w:pStyle w:val="Section"/>
              <w:numPr>
                <w:ilvl w:val="0"/>
                <w:numId w:val="33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Remarkable ability to handle stressful situations and perform several tasks simultaneously</w:t>
            </w:r>
          </w:p>
          <w:p w:rsidR="008547FA" w:rsidRPr="00FA4555" w:rsidRDefault="00B53703" w:rsidP="008547FA">
            <w:pPr>
              <w:rPr>
                <w:rFonts w:ascii="Arial" w:hAnsi="Arial" w:cs="Arial"/>
                <w:b/>
                <w:i/>
                <w:color w:val="auto"/>
              </w:rPr>
            </w:pPr>
            <w:r w:rsidRPr="00FA4555">
              <w:rPr>
                <w:rFonts w:ascii="Arial" w:hAnsi="Arial" w:cs="Arial"/>
                <w:b/>
                <w:color w:val="auto"/>
                <w:sz w:val="24"/>
                <w:szCs w:val="24"/>
              </w:rPr>
              <w:t>Professional Experience</w:t>
            </w:r>
          </w:p>
          <w:p w:rsidR="008547FA" w:rsidRPr="00FA4555" w:rsidRDefault="008547FA" w:rsidP="008547FA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FA4555">
              <w:rPr>
                <w:rFonts w:ascii="Arial" w:hAnsi="Arial" w:cs="Arial"/>
                <w:b/>
                <w:color w:val="auto"/>
                <w:sz w:val="24"/>
                <w:szCs w:val="24"/>
              </w:rPr>
              <w:t>Product Manager</w:t>
            </w:r>
            <w:r w:rsidRPr="00FA4555">
              <w:rPr>
                <w:rFonts w:ascii="Arial" w:hAnsi="Arial" w:cs="Arial"/>
                <w:b/>
                <w:color w:val="auto"/>
                <w:sz w:val="24"/>
                <w:szCs w:val="24"/>
              </w:rPr>
              <w:tab/>
              <w:t>2008 to Present</w:t>
            </w:r>
          </w:p>
          <w:p w:rsidR="008547FA" w:rsidRPr="00FA4555" w:rsidRDefault="008547FA" w:rsidP="008547F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>Superb Products Inc.</w:t>
            </w:r>
            <w:r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ab/>
            </w:r>
            <w:r w:rsidRPr="00FA4555">
              <w:rPr>
                <w:rFonts w:ascii="Arial" w:hAnsi="Arial" w:cs="Arial"/>
                <w:color w:val="auto"/>
                <w:sz w:val="18"/>
                <w:szCs w:val="18"/>
              </w:rPr>
              <w:t>GA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Led a cross-functional team with representatives from manufacturing, customer service, technical service, quality, IT, sourcing, accounts receivable, logistics and shipping.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Managed and maintained corporate website, CRM, customer support and e-commerce systems.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Wrote and presented business cases for new products, target markets, and technologies.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Ensured the accuracy, quality, and timeliness of product deliverables, including scheduled ship date.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Set Product Strategy and often managed the product P&amp;L.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Provided necessary management and accumulation for the multidisciplinary project associates</w:t>
            </w:r>
          </w:p>
          <w:p w:rsidR="006D7865" w:rsidRPr="00FA4555" w:rsidRDefault="006D7865" w:rsidP="006D7865">
            <w:pPr>
              <w:ind w:left="36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:rsidR="008547FA" w:rsidRPr="00FA4555" w:rsidRDefault="008547FA" w:rsidP="008547FA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FA4555">
              <w:rPr>
                <w:rFonts w:ascii="Arial" w:hAnsi="Arial" w:cs="Arial"/>
                <w:b/>
                <w:color w:val="auto"/>
                <w:sz w:val="24"/>
                <w:szCs w:val="24"/>
              </w:rPr>
              <w:t>Product Manager</w:t>
            </w:r>
            <w:r w:rsidRPr="00FA4555">
              <w:rPr>
                <w:rFonts w:ascii="Arial" w:hAnsi="Arial" w:cs="Arial"/>
                <w:b/>
                <w:color w:val="auto"/>
                <w:sz w:val="24"/>
                <w:szCs w:val="24"/>
              </w:rPr>
              <w:tab/>
              <w:t>2006 to 2008</w:t>
            </w:r>
          </w:p>
          <w:p w:rsidR="008547FA" w:rsidRPr="00FA4555" w:rsidRDefault="008547FA" w:rsidP="008547F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>Modern Corporation</w:t>
            </w:r>
            <w:r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ab/>
            </w:r>
            <w:r w:rsidRPr="00FA4555">
              <w:rPr>
                <w:rFonts w:ascii="Arial" w:hAnsi="Arial" w:cs="Arial"/>
                <w:color w:val="auto"/>
                <w:sz w:val="18"/>
                <w:szCs w:val="18"/>
              </w:rPr>
              <w:t>GA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Developed a new product feature and functionality in partnership with Engineering.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Participated and acted as the primary advocate of marketing on cross functional development teams.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Evaluated product performance and worked with senior management to make production related decisions.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Defined roles and responsibilities for each group to improve company processes and strengthen communication channels.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Created product quality test plans to determine product’s functionality and stability.</w:t>
            </w:r>
          </w:p>
          <w:p w:rsidR="008547FA" w:rsidRPr="00FA4555" w:rsidRDefault="008547FA" w:rsidP="00865BBE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Developed and drove competitive marketing campaigns to ensure company’s market share and profitability.</w:t>
            </w:r>
          </w:p>
          <w:p w:rsidR="008547FA" w:rsidRPr="00FA4555" w:rsidRDefault="008547FA" w:rsidP="008547FA">
            <w:pPr>
              <w:rPr>
                <w:rFonts w:ascii="Arial" w:hAnsi="Arial" w:cs="Arial"/>
                <w:b/>
                <w:color w:val="auto"/>
              </w:rPr>
            </w:pPr>
          </w:p>
          <w:p w:rsidR="008B54ED" w:rsidRPr="00FA4555" w:rsidRDefault="008B54ED" w:rsidP="008B54ED">
            <w:pPr>
              <w:rPr>
                <w:rFonts w:ascii="Arial" w:hAnsi="Arial" w:cs="Arial"/>
                <w:color w:val="auto"/>
                <w:sz w:val="14"/>
              </w:rPr>
            </w:pPr>
          </w:p>
          <w:p w:rsidR="00D94E17" w:rsidRPr="00FA4555" w:rsidRDefault="001343B0">
            <w:pPr>
              <w:pStyle w:val="Section"/>
              <w:rPr>
                <w:rFonts w:ascii="Arial" w:hAnsi="Arial" w:cs="Arial"/>
                <w:color w:val="auto"/>
              </w:rPr>
            </w:pPr>
            <w:r w:rsidRPr="00FA4555">
              <w:rPr>
                <w:rFonts w:ascii="Arial" w:hAnsi="Arial" w:cs="Arial"/>
                <w:color w:val="auto"/>
              </w:rPr>
              <w:t>Education</w:t>
            </w:r>
            <w:r w:rsidR="00B84C94" w:rsidRPr="00FA4555">
              <w:rPr>
                <w:rFonts w:ascii="Arial" w:hAnsi="Arial" w:cs="Arial"/>
                <w:color w:val="auto"/>
              </w:rPr>
              <w:t>al Background</w:t>
            </w:r>
          </w:p>
          <w:p w:rsidR="008547FA" w:rsidRPr="00FA4555" w:rsidRDefault="008547FA" w:rsidP="006D7865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M.A., Business Administration</w:t>
            </w:r>
            <w:r w:rsidRPr="00FA4555">
              <w:rPr>
                <w:rFonts w:ascii="Arial" w:hAnsi="Arial" w:cs="Arial"/>
                <w:sz w:val="18"/>
                <w:szCs w:val="18"/>
              </w:rPr>
              <w:tab/>
              <w:t>2006</w:t>
            </w:r>
          </w:p>
          <w:p w:rsidR="008547FA" w:rsidRPr="00FA4555" w:rsidRDefault="006D7865" w:rsidP="008547F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ab/>
            </w:r>
            <w:r w:rsidR="008547FA"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>State University of Commerce</w:t>
            </w:r>
            <w:r w:rsidR="008547FA"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ab/>
            </w:r>
            <w:r w:rsidR="008547FA" w:rsidRPr="00FA4555">
              <w:rPr>
                <w:rFonts w:ascii="Arial" w:hAnsi="Arial" w:cs="Arial"/>
                <w:color w:val="auto"/>
                <w:sz w:val="18"/>
                <w:szCs w:val="18"/>
              </w:rPr>
              <w:t>GA</w:t>
            </w:r>
          </w:p>
          <w:p w:rsidR="008547FA" w:rsidRPr="00FA4555" w:rsidRDefault="008547FA" w:rsidP="008547FA">
            <w:pPr>
              <w:rPr>
                <w:rFonts w:ascii="Arial" w:hAnsi="Arial" w:cs="Arial"/>
                <w:i/>
                <w:color w:val="auto"/>
                <w:sz w:val="18"/>
                <w:szCs w:val="18"/>
              </w:rPr>
            </w:pPr>
          </w:p>
          <w:p w:rsidR="008547FA" w:rsidRPr="00FA4555" w:rsidRDefault="008547FA" w:rsidP="006D7865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18"/>
              </w:rPr>
            </w:pPr>
            <w:r w:rsidRPr="00FA4555">
              <w:rPr>
                <w:rFonts w:ascii="Arial" w:hAnsi="Arial" w:cs="Arial"/>
                <w:sz w:val="18"/>
                <w:szCs w:val="18"/>
              </w:rPr>
              <w:t>B.A., Economics</w:t>
            </w:r>
            <w:r w:rsidRPr="00FA4555">
              <w:rPr>
                <w:rFonts w:ascii="Arial" w:hAnsi="Arial" w:cs="Arial"/>
                <w:sz w:val="18"/>
                <w:szCs w:val="18"/>
              </w:rPr>
              <w:tab/>
              <w:t>2004</w:t>
            </w:r>
          </w:p>
          <w:p w:rsidR="008547FA" w:rsidRPr="00FA4555" w:rsidRDefault="006D7865" w:rsidP="008547F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ab/>
            </w:r>
            <w:r w:rsidR="008547FA"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>City College</w:t>
            </w:r>
            <w:r w:rsidR="008547FA" w:rsidRPr="00FA4555">
              <w:rPr>
                <w:rFonts w:ascii="Arial" w:hAnsi="Arial" w:cs="Arial"/>
                <w:i/>
                <w:color w:val="auto"/>
                <w:sz w:val="18"/>
                <w:szCs w:val="18"/>
              </w:rPr>
              <w:tab/>
            </w:r>
            <w:r w:rsidR="008547FA" w:rsidRPr="00FA4555">
              <w:rPr>
                <w:rFonts w:ascii="Arial" w:hAnsi="Arial" w:cs="Arial"/>
                <w:color w:val="auto"/>
                <w:sz w:val="18"/>
                <w:szCs w:val="18"/>
              </w:rPr>
              <w:t>GA</w:t>
            </w:r>
          </w:p>
          <w:p w:rsidR="008547FA" w:rsidRPr="00FA4555" w:rsidRDefault="008547FA" w:rsidP="008547FA">
            <w:pPr>
              <w:rPr>
                <w:rFonts w:ascii="Arial" w:hAnsi="Arial" w:cs="Arial"/>
                <w:i/>
                <w:color w:val="auto"/>
              </w:rPr>
            </w:pPr>
          </w:p>
          <w:p w:rsidR="008547FA" w:rsidRPr="00FA4555" w:rsidRDefault="008547FA" w:rsidP="008547FA">
            <w:pPr>
              <w:pStyle w:val="Section"/>
              <w:rPr>
                <w:rFonts w:ascii="Arial" w:hAnsi="Arial" w:cs="Arial"/>
                <w:color w:val="auto"/>
              </w:rPr>
            </w:pPr>
            <w:r w:rsidRPr="00FA4555">
              <w:rPr>
                <w:rFonts w:ascii="Arial" w:hAnsi="Arial" w:cs="Arial"/>
                <w:color w:val="auto"/>
              </w:rPr>
              <w:t>Relevant</w:t>
            </w:r>
            <w:r w:rsidR="00531E83" w:rsidRPr="00FA4555">
              <w:rPr>
                <w:rFonts w:ascii="Arial" w:hAnsi="Arial" w:cs="Arial"/>
                <w:color w:val="auto"/>
              </w:rPr>
              <w:t xml:space="preserve"> </w:t>
            </w:r>
            <w:r w:rsidRPr="00FA4555">
              <w:rPr>
                <w:rFonts w:ascii="Arial" w:hAnsi="Arial" w:cs="Arial"/>
                <w:color w:val="auto"/>
              </w:rPr>
              <w:t>Skills</w:t>
            </w:r>
          </w:p>
          <w:p w:rsidR="00D7605B" w:rsidRPr="00FA4555" w:rsidRDefault="00D7605B" w:rsidP="00D7605B">
            <w:pPr>
              <w:rPr>
                <w:rFonts w:ascii="Arial" w:hAnsi="Arial" w:cs="Arial"/>
                <w:color w:val="auto"/>
                <w:sz w:val="8"/>
              </w:rPr>
            </w:pP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 xml:space="preserve">Product Management 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Product Design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Regulatory Compliance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 xml:space="preserve">Business Development 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Strong Coordination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Product Positioning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Customer Research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Team Player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Problem Identification &amp; Resolution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Decision Making</w:t>
            </w:r>
          </w:p>
          <w:p w:rsidR="008547FA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Strategic Relationships</w:t>
            </w:r>
          </w:p>
          <w:p w:rsidR="00B84C94" w:rsidRPr="00FA4555" w:rsidRDefault="008547FA" w:rsidP="00865BBE">
            <w:pPr>
              <w:pStyle w:val="Section"/>
              <w:numPr>
                <w:ilvl w:val="0"/>
                <w:numId w:val="36"/>
              </w:numPr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Interpersonal &amp; Communication Skills</w:t>
            </w:r>
          </w:p>
          <w:p w:rsidR="008547FA" w:rsidRPr="00FA4555" w:rsidRDefault="008547FA" w:rsidP="008547FA">
            <w:pPr>
              <w:rPr>
                <w:rFonts w:ascii="Arial" w:hAnsi="Arial" w:cs="Arial"/>
                <w:color w:val="auto"/>
              </w:rPr>
            </w:pPr>
          </w:p>
          <w:p w:rsidR="008547FA" w:rsidRPr="00FA4555" w:rsidRDefault="008547FA" w:rsidP="008547FA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FA4555">
              <w:rPr>
                <w:rFonts w:ascii="Arial" w:hAnsi="Arial" w:cs="Arial"/>
                <w:b/>
                <w:color w:val="auto"/>
                <w:sz w:val="24"/>
                <w:szCs w:val="24"/>
              </w:rPr>
              <w:t>Awards</w:t>
            </w:r>
          </w:p>
          <w:p w:rsidR="00865BBE" w:rsidRPr="00FA4555" w:rsidRDefault="00865BBE" w:rsidP="008547FA">
            <w:pPr>
              <w:rPr>
                <w:rFonts w:ascii="Arial" w:hAnsi="Arial" w:cs="Arial"/>
                <w:color w:val="auto"/>
                <w:sz w:val="8"/>
                <w:szCs w:val="24"/>
              </w:rPr>
            </w:pPr>
          </w:p>
          <w:p w:rsidR="008547FA" w:rsidRPr="00FA4555" w:rsidRDefault="008547FA" w:rsidP="008547FA">
            <w:pPr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A4555">
              <w:rPr>
                <w:rFonts w:ascii="Arial" w:hAnsi="Arial" w:cs="Arial"/>
                <w:color w:val="auto"/>
                <w:sz w:val="18"/>
                <w:szCs w:val="18"/>
              </w:rPr>
              <w:t>Best Employee of the Year, Superb Products Inc, Forsyth, GA, 2009</w:t>
            </w:r>
          </w:p>
          <w:p w:rsidR="005051FF" w:rsidRPr="00FA4555" w:rsidRDefault="005051FF" w:rsidP="005051FF">
            <w:pPr>
              <w:pStyle w:val="Section"/>
              <w:rPr>
                <w:rFonts w:ascii="Arial" w:hAnsi="Arial" w:cs="Arial"/>
                <w:b w:val="0"/>
                <w:color w:val="auto"/>
                <w:szCs w:val="24"/>
              </w:rPr>
            </w:pPr>
          </w:p>
          <w:p w:rsidR="005051FF" w:rsidRPr="00FA4555" w:rsidRDefault="005051FF" w:rsidP="005051FF">
            <w:pPr>
              <w:pStyle w:val="Section"/>
              <w:rPr>
                <w:rFonts w:ascii="Arial" w:hAnsi="Arial" w:cs="Arial"/>
                <w:color w:val="auto"/>
                <w:szCs w:val="24"/>
              </w:rPr>
            </w:pPr>
            <w:r w:rsidRPr="00FA4555">
              <w:rPr>
                <w:rFonts w:ascii="Arial" w:hAnsi="Arial" w:cs="Arial"/>
                <w:color w:val="auto"/>
                <w:szCs w:val="24"/>
              </w:rPr>
              <w:t>References</w:t>
            </w:r>
          </w:p>
          <w:p w:rsidR="008547FA" w:rsidRPr="00FA4555" w:rsidRDefault="008547FA" w:rsidP="008547FA">
            <w:pPr>
              <w:rPr>
                <w:rFonts w:ascii="Arial" w:hAnsi="Arial" w:cs="Arial"/>
                <w:color w:val="auto"/>
              </w:rPr>
            </w:pPr>
            <w:r w:rsidRPr="00FA4555">
              <w:rPr>
                <w:rFonts w:ascii="Arial" w:hAnsi="Arial" w:cs="Arial"/>
                <w:color w:val="auto"/>
              </w:rPr>
              <w:t>Available upon request</w:t>
            </w:r>
          </w:p>
          <w:p w:rsidR="00D94E17" w:rsidRPr="00FA4555" w:rsidRDefault="00D94E17" w:rsidP="005051FF">
            <w:pPr>
              <w:rPr>
                <w:rFonts w:ascii="Arial" w:hAnsi="Arial" w:cs="Arial"/>
                <w:color w:val="auto"/>
              </w:rPr>
            </w:pPr>
          </w:p>
        </w:tc>
      </w:tr>
    </w:tbl>
    <w:tbl>
      <w:tblPr>
        <w:tblStyle w:val="TableGrid"/>
        <w:tblpPr w:leftFromText="187" w:rightFromText="187" w:tblpXSpec="center" w:tblpYSpec="bottom"/>
        <w:tblOverlap w:val="never"/>
        <w:tblW w:w="5000" w:type="pct"/>
        <w:jc w:val="center"/>
        <w:tblBorders>
          <w:top w:val="dashed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FA4555" w:rsidRPr="00FA4555">
        <w:trPr>
          <w:trHeight w:val="576"/>
          <w:jc w:val="center"/>
        </w:trPr>
        <w:tc>
          <w:tcPr>
            <w:tcW w:w="9576" w:type="dxa"/>
          </w:tcPr>
          <w:p w:rsidR="00D94E17" w:rsidRPr="00FA4555" w:rsidRDefault="00D94E17">
            <w:pPr>
              <w:rPr>
                <w:rFonts w:ascii="Arial" w:hAnsi="Arial" w:cs="Arial"/>
                <w:color w:val="auto"/>
              </w:rPr>
            </w:pPr>
          </w:p>
        </w:tc>
      </w:tr>
    </w:tbl>
    <w:p w:rsidR="00D94E17" w:rsidRPr="00FA4555" w:rsidRDefault="00D94E17">
      <w:pPr>
        <w:rPr>
          <w:rFonts w:ascii="Arial" w:hAnsi="Arial" w:cs="Arial"/>
          <w:color w:val="auto"/>
        </w:rPr>
      </w:pPr>
    </w:p>
    <w:sectPr w:rsidR="00D94E17" w:rsidRPr="00FA4555" w:rsidSect="00AD61C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44F" w:rsidRDefault="00A8744F">
      <w:pPr>
        <w:spacing w:after="0" w:line="240" w:lineRule="auto"/>
      </w:pPr>
      <w:r>
        <w:separator/>
      </w:r>
    </w:p>
  </w:endnote>
  <w:endnote w:type="continuationSeparator" w:id="0">
    <w:p w:rsidR="00A8744F" w:rsidRDefault="00A87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E17" w:rsidRDefault="001343B0">
    <w:pPr>
      <w:pStyle w:val="FooterLeft"/>
    </w:pPr>
    <w:r>
      <w:rPr>
        <w:color w:val="9FB8CD" w:themeColor="accent2"/>
      </w:rPr>
      <w:sym w:font="Wingdings 3" w:char="F07D"/>
    </w:r>
    <w:r>
      <w:t xml:space="preserve"> Page </w:t>
    </w:r>
    <w:r w:rsidR="007B328E">
      <w:fldChar w:fldCharType="begin"/>
    </w:r>
    <w:r w:rsidR="00F16160">
      <w:instrText xml:space="preserve"> PAGE  \* Arabic  \* MERGEFORMAT </w:instrText>
    </w:r>
    <w:r w:rsidR="007B328E">
      <w:fldChar w:fldCharType="separate"/>
    </w:r>
    <w:r w:rsidR="00FA4555">
      <w:rPr>
        <w:noProof/>
      </w:rPr>
      <w:t>2</w:t>
    </w:r>
    <w:r w:rsidR="007B328E">
      <w:rPr>
        <w:noProof/>
      </w:rPr>
      <w:fldChar w:fldCharType="end"/>
    </w:r>
    <w:r>
      <w:t xml:space="preserve"> | </w:t>
    </w:r>
    <w:sdt>
      <w:sdtPr>
        <w:id w:val="121446346"/>
        <w:showingPlcHdr/>
        <w:text/>
      </w:sdtPr>
      <w:sdtEndPr/>
      <w:sdtContent>
        <w:r>
          <w:t>[Type your phone number]</w:t>
        </w:r>
      </w:sdtContent>
    </w:sdt>
  </w:p>
  <w:p w:rsidR="00D94E17" w:rsidRDefault="00D94E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E17" w:rsidRDefault="001343B0">
    <w:pPr>
      <w:pStyle w:val="FooterRight"/>
    </w:pPr>
    <w:r>
      <w:rPr>
        <w:color w:val="9FB8CD" w:themeColor="accent2"/>
      </w:rPr>
      <w:sym w:font="Wingdings 3" w:char="F07D"/>
    </w:r>
    <w:r>
      <w:t xml:space="preserve"> Page </w:t>
    </w:r>
    <w:r w:rsidR="007B328E">
      <w:fldChar w:fldCharType="begin"/>
    </w:r>
    <w:r w:rsidR="00F16160">
      <w:instrText xml:space="preserve"> PAGE  \* Arabic  \* MERGEFORMAT </w:instrText>
    </w:r>
    <w:r w:rsidR="007B328E">
      <w:fldChar w:fldCharType="separate"/>
    </w:r>
    <w:r w:rsidR="00FA4555">
      <w:rPr>
        <w:noProof/>
      </w:rPr>
      <w:t>3</w:t>
    </w:r>
    <w:r w:rsidR="007B328E">
      <w:rPr>
        <w:noProof/>
      </w:rPr>
      <w:fldChar w:fldCharType="end"/>
    </w:r>
    <w:r>
      <w:t xml:space="preserve"> | </w:t>
    </w:r>
    <w:sdt>
      <w:sdtPr>
        <w:id w:val="121446365"/>
        <w:temporary/>
        <w:showingPlcHdr/>
        <w:text/>
      </w:sdtPr>
      <w:sdtEndPr/>
      <w:sdtContent>
        <w:r>
          <w:t>[Type your e-mail address]</w:t>
        </w:r>
      </w:sdtContent>
    </w:sdt>
  </w:p>
  <w:p w:rsidR="00D94E17" w:rsidRDefault="00D94E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44F" w:rsidRDefault="00A8744F">
      <w:pPr>
        <w:spacing w:after="0" w:line="240" w:lineRule="auto"/>
      </w:pPr>
      <w:r>
        <w:separator/>
      </w:r>
    </w:p>
  </w:footnote>
  <w:footnote w:type="continuationSeparator" w:id="0">
    <w:p w:rsidR="00A8744F" w:rsidRDefault="00A87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E17" w:rsidRDefault="001343B0">
    <w:pPr>
      <w:pStyle w:val="HeaderLeft"/>
      <w:jc w:val="right"/>
    </w:pPr>
    <w:r>
      <w:rPr>
        <w:color w:val="9FB8CD" w:themeColor="accent2"/>
      </w:rPr>
      <w:sym w:font="Wingdings 3" w:char="F07D"/>
    </w:r>
    <w:r>
      <w:t xml:space="preserve"> Resume: </w:t>
    </w:r>
    <w:sdt>
      <w:sdtPr>
        <w:id w:val="176770587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FA4555">
          <w:t>BlueBerryLabs</w:t>
        </w:r>
      </w:sdtContent>
    </w:sdt>
  </w:p>
  <w:p w:rsidR="00D94E17" w:rsidRDefault="00D94E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E17" w:rsidRDefault="001343B0">
    <w:pPr>
      <w:pStyle w:val="HeaderRight"/>
      <w:jc w:val="left"/>
    </w:pPr>
    <w:r>
      <w:rPr>
        <w:color w:val="9FB8CD" w:themeColor="accent2"/>
      </w:rPr>
      <w:sym w:font="Wingdings 3" w:char="F07D"/>
    </w:r>
    <w:r>
      <w:t xml:space="preserve"> Resume: </w:t>
    </w:r>
    <w:sdt>
      <w:sdtPr>
        <w:id w:val="17693900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FA4555">
          <w:t>BlueBerryLabs</w:t>
        </w:r>
      </w:sdtContent>
    </w:sdt>
  </w:p>
  <w:p w:rsidR="00D94E17" w:rsidRDefault="00D94E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D80CF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</w:rPr>
    </w:lvl>
  </w:abstractNum>
  <w:abstractNum w:abstractNumId="10">
    <w:nsid w:val="021A4084"/>
    <w:multiLevelType w:val="hybridMultilevel"/>
    <w:tmpl w:val="396E8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A022F7"/>
    <w:multiLevelType w:val="hybridMultilevel"/>
    <w:tmpl w:val="2EA4D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6E36B71"/>
    <w:multiLevelType w:val="hybridMultilevel"/>
    <w:tmpl w:val="13A0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A47676"/>
    <w:multiLevelType w:val="hybridMultilevel"/>
    <w:tmpl w:val="4816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DA21DE"/>
    <w:multiLevelType w:val="hybridMultilevel"/>
    <w:tmpl w:val="22B86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EF555E"/>
    <w:multiLevelType w:val="hybridMultilevel"/>
    <w:tmpl w:val="DC0A2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D4AE1"/>
    <w:multiLevelType w:val="hybridMultilevel"/>
    <w:tmpl w:val="99E0B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781613"/>
    <w:multiLevelType w:val="hybridMultilevel"/>
    <w:tmpl w:val="86ECA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E9198F"/>
    <w:multiLevelType w:val="hybridMultilevel"/>
    <w:tmpl w:val="514C3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3F714E"/>
    <w:multiLevelType w:val="hybridMultilevel"/>
    <w:tmpl w:val="3FD65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523B0F"/>
    <w:multiLevelType w:val="hybridMultilevel"/>
    <w:tmpl w:val="D3E4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234734"/>
    <w:multiLevelType w:val="hybridMultilevel"/>
    <w:tmpl w:val="CB344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8"/>
  </w:num>
  <w:num w:numId="27">
    <w:abstractNumId w:val="20"/>
  </w:num>
  <w:num w:numId="28">
    <w:abstractNumId w:val="12"/>
  </w:num>
  <w:num w:numId="29">
    <w:abstractNumId w:val="21"/>
  </w:num>
  <w:num w:numId="30">
    <w:abstractNumId w:val="11"/>
  </w:num>
  <w:num w:numId="31">
    <w:abstractNumId w:val="16"/>
  </w:num>
  <w:num w:numId="32">
    <w:abstractNumId w:val="19"/>
  </w:num>
  <w:num w:numId="33">
    <w:abstractNumId w:val="14"/>
  </w:num>
  <w:num w:numId="34">
    <w:abstractNumId w:val="17"/>
  </w:num>
  <w:num w:numId="35">
    <w:abstractNumId w:val="13"/>
  </w:num>
  <w:num w:numId="36">
    <w:abstractNumId w:val="10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styleLockQFSet/>
  <w:defaultTabStop w:val="720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60"/>
    <w:rsid w:val="00053E21"/>
    <w:rsid w:val="000D7C28"/>
    <w:rsid w:val="001343B0"/>
    <w:rsid w:val="002774AB"/>
    <w:rsid w:val="00416043"/>
    <w:rsid w:val="0045087D"/>
    <w:rsid w:val="00476740"/>
    <w:rsid w:val="005051FF"/>
    <w:rsid w:val="00531E83"/>
    <w:rsid w:val="0058260A"/>
    <w:rsid w:val="00611742"/>
    <w:rsid w:val="006D7865"/>
    <w:rsid w:val="00766873"/>
    <w:rsid w:val="007B328E"/>
    <w:rsid w:val="007D5E8B"/>
    <w:rsid w:val="007E4C0E"/>
    <w:rsid w:val="0085095E"/>
    <w:rsid w:val="008547FA"/>
    <w:rsid w:val="00865BBE"/>
    <w:rsid w:val="008762C1"/>
    <w:rsid w:val="008B54ED"/>
    <w:rsid w:val="009E2309"/>
    <w:rsid w:val="00A54422"/>
    <w:rsid w:val="00A8744F"/>
    <w:rsid w:val="00A9354F"/>
    <w:rsid w:val="00AD61C5"/>
    <w:rsid w:val="00B53703"/>
    <w:rsid w:val="00B83614"/>
    <w:rsid w:val="00B84C94"/>
    <w:rsid w:val="00C862D9"/>
    <w:rsid w:val="00C9458E"/>
    <w:rsid w:val="00D47074"/>
    <w:rsid w:val="00D57C9E"/>
    <w:rsid w:val="00D7605B"/>
    <w:rsid w:val="00D94E17"/>
    <w:rsid w:val="00E21370"/>
    <w:rsid w:val="00E215B8"/>
    <w:rsid w:val="00F16160"/>
    <w:rsid w:val="00FA4555"/>
    <w:rsid w:val="00FC6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1C5"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AD61C5"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1C5"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1C5"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1C5"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1C5"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1C5"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1C5"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1C5"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1C5"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AD6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1"/>
    <w:qFormat/>
    <w:rsid w:val="00AD61C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D61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61C5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D61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1C5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1C5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rsid w:val="00AD61C5"/>
    <w:pPr>
      <w:numPr>
        <w:numId w:val="21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AD61C5"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rsid w:val="00AD61C5"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sid w:val="00AD61C5"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sid w:val="00AD61C5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1C5"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AD61C5"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unhideWhenUsed/>
    <w:qFormat/>
    <w:rsid w:val="00AD61C5"/>
    <w:pPr>
      <w:numPr>
        <w:numId w:val="22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D61C5"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AD61C5"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AD61C5"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sid w:val="00AD61C5"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sid w:val="00AD61C5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AD61C5"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1C5"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1C5"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1C5"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1C5"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1C5"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1C5"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1C5"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sid w:val="00AD61C5"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AD61C5"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C5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AD61C5"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unhideWhenUsed/>
    <w:qFormat/>
    <w:rsid w:val="00AD61C5"/>
    <w:pPr>
      <w:numPr>
        <w:numId w:val="2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rsid w:val="00AD61C5"/>
    <w:pPr>
      <w:numPr>
        <w:numId w:val="2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rsid w:val="00AD61C5"/>
    <w:pPr>
      <w:numPr>
        <w:numId w:val="25"/>
      </w:numPr>
      <w:spacing w:after="120"/>
      <w:contextualSpacing/>
    </w:pPr>
  </w:style>
  <w:style w:type="character" w:styleId="Strong">
    <w:name w:val="Strong"/>
    <w:uiPriority w:val="22"/>
    <w:qFormat/>
    <w:rsid w:val="00AD61C5"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sid w:val="00AD61C5"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sid w:val="00AD61C5"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AD61C5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2"/>
    <w:unhideWhenUsed/>
    <w:qFormat/>
    <w:rsid w:val="00AD61C5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AD61C5"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AD61C5"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AD61C5"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AD61C5"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sid w:val="00AD61C5"/>
    <w:rPr>
      <w:rFonts w:asciiTheme="majorHAnsi" w:hAnsiTheme="majorHAnsi" w:cs="Times New Roman"/>
      <w:noProof/>
      <w:color w:val="525A7D" w:themeColor="accent1" w:themeShade="BF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sid w:val="00AD61C5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sid w:val="00AD61C5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semiHidden/>
    <w:rsid w:val="00AD61C5"/>
    <w:rPr>
      <w:rFonts w:asciiTheme="majorHAnsi" w:hAnsiTheme="majorHAnsi" w:cs="Times New Roman"/>
      <w:color w:val="9FB8CD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/>
    <w:rsid w:val="00AD61C5"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AD61C5"/>
    <w:rPr>
      <w:b w:val="0"/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rsid w:val="00AD61C5"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sid w:val="00AD61C5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paragraph" w:customStyle="1" w:styleId="FooterFirstPage">
    <w:name w:val="Footer First Page"/>
    <w:basedOn w:val="Footer"/>
    <w:uiPriority w:val="34"/>
    <w:rsid w:val="00AD61C5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rsid w:val="00AD61C5"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rsid w:val="00AD61C5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unhideWhenUsed/>
    <w:qFormat/>
    <w:rsid w:val="00AD61C5"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unhideWhenUsed/>
    <w:qFormat/>
    <w:rsid w:val="00AD61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unhideWhenUsed/>
    <w:qFormat/>
    <w:rsid w:val="00AD61C5"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unhideWhenUsed/>
    <w:qFormat/>
    <w:rsid w:val="00AD61C5"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  <w:style w:type="paragraph" w:customStyle="1" w:styleId="RecipientsName">
    <w:name w:val="Recipient's Name"/>
    <w:basedOn w:val="NoSpacing"/>
    <w:uiPriority w:val="1"/>
    <w:qFormat/>
    <w:rsid w:val="00AD61C5"/>
    <w:pPr>
      <w:jc w:val="right"/>
    </w:pPr>
    <w:rPr>
      <w:rFonts w:asciiTheme="majorHAnsi" w:hAnsiTheme="majorHAnsi"/>
      <w:noProof/>
      <w:color w:val="525A7D" w:themeColor="accent1" w:themeShade="BF"/>
      <w:sz w:val="36"/>
      <w:szCs w:val="36"/>
      <w:lang w:bidi="he-IL"/>
    </w:rPr>
  </w:style>
  <w:style w:type="paragraph" w:styleId="ListParagraph">
    <w:name w:val="List Paragraph"/>
    <w:basedOn w:val="Normal"/>
    <w:uiPriority w:val="34"/>
    <w:qFormat/>
    <w:rsid w:val="008B54ED"/>
    <w:pPr>
      <w:ind w:left="720"/>
      <w:contextualSpacing/>
    </w:pPr>
    <w:rPr>
      <w:rFonts w:cstheme="minorBidi"/>
      <w:color w:val="auto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FA3257F989304B9255103885F4B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6AFBA-2A05-2841-A5A2-DCE236F2DCCB}"/>
      </w:docPartPr>
      <w:docPartBody>
        <w:p w:rsidR="00212687" w:rsidRDefault="004C71F7">
          <w:pPr>
            <w:pStyle w:val="89FA3257F989304B9255103885F4B84C"/>
          </w:pPr>
          <w:r>
            <w:rPr>
              <w:rStyle w:val="PlaceholderText"/>
            </w:rPr>
            <w:t>Choose a building block.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2687"/>
    <w:rsid w:val="00097F63"/>
    <w:rsid w:val="001D62FC"/>
    <w:rsid w:val="00212687"/>
    <w:rsid w:val="00383881"/>
    <w:rsid w:val="00435D8E"/>
    <w:rsid w:val="004C71F7"/>
    <w:rsid w:val="008C79F2"/>
    <w:rsid w:val="008F1FB7"/>
    <w:rsid w:val="00B53EBB"/>
    <w:rsid w:val="00C72C4E"/>
    <w:rsid w:val="00EB343E"/>
    <w:rsid w:val="00EF2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B53EBB"/>
    <w:rPr>
      <w:color w:val="808080"/>
    </w:rPr>
  </w:style>
  <w:style w:type="paragraph" w:customStyle="1" w:styleId="89FA3257F989304B9255103885F4B84C">
    <w:name w:val="89FA3257F989304B9255103885F4B84C"/>
    <w:rsid w:val="00B53EBB"/>
  </w:style>
  <w:style w:type="paragraph" w:customStyle="1" w:styleId="44651351AA6C4548A0B607FD51BC965A">
    <w:name w:val="44651351AA6C4548A0B607FD51BC965A"/>
    <w:rsid w:val="00B53EBB"/>
  </w:style>
  <w:style w:type="paragraph" w:customStyle="1" w:styleId="18187DDDA47A77498C53B79D6DE47F28">
    <w:name w:val="18187DDDA47A77498C53B79D6DE47F28"/>
    <w:rsid w:val="00B53EBB"/>
  </w:style>
  <w:style w:type="paragraph" w:customStyle="1" w:styleId="CE87E9C72906204E91D798C9B4CC76A8">
    <w:name w:val="CE87E9C72906204E91D798C9B4CC76A8"/>
    <w:rsid w:val="00B53EBB"/>
  </w:style>
  <w:style w:type="paragraph" w:customStyle="1" w:styleId="260326F6AB97AC41BFE4031DAE0620AD">
    <w:name w:val="260326F6AB97AC41BFE4031DAE0620AD"/>
    <w:rsid w:val="00B53EBB"/>
  </w:style>
  <w:style w:type="paragraph" w:customStyle="1" w:styleId="B2BB254F57FD684EB3D82D3918576646">
    <w:name w:val="B2BB254F57FD684EB3D82D3918576646"/>
    <w:rsid w:val="00B53EBB"/>
  </w:style>
  <w:style w:type="paragraph" w:customStyle="1" w:styleId="FA977521FFAB284099E2E7D3408340D6">
    <w:name w:val="FA977521FFAB284099E2E7D3408340D6"/>
    <w:rsid w:val="00B53EBB"/>
  </w:style>
  <w:style w:type="paragraph" w:customStyle="1" w:styleId="03E018E649E2EB41875779403F5C50BC">
    <w:name w:val="03E018E649E2EB41875779403F5C50BC"/>
    <w:rsid w:val="00B53EBB"/>
  </w:style>
  <w:style w:type="paragraph" w:customStyle="1" w:styleId="D7A22D5F2E2B0D4EAC5C3FA98B8C3378">
    <w:name w:val="D7A22D5F2E2B0D4EAC5C3FA98B8C3378"/>
    <w:rsid w:val="00B53EBB"/>
  </w:style>
  <w:style w:type="paragraph" w:customStyle="1" w:styleId="83879AA57839B4409713B0282439EC8B">
    <w:name w:val="83879AA57839B4409713B0282439EC8B"/>
    <w:rsid w:val="00B53EBB"/>
  </w:style>
  <w:style w:type="paragraph" w:customStyle="1" w:styleId="6CFCC65ACC94C942889A3BDFDC952DD7">
    <w:name w:val="6CFCC65ACC94C942889A3BDFDC952DD7"/>
    <w:rsid w:val="00B53EBB"/>
  </w:style>
  <w:style w:type="paragraph" w:customStyle="1" w:styleId="EBC83071C5A9A34DBCB53AB578182052">
    <w:name w:val="EBC83071C5A9A34DBCB53AB578182052"/>
    <w:rsid w:val="00B53E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361B41-9EA9-4B18-B598-1F4C6C2537EB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0B863798-11A4-4E70-BBC6-1171C5C559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(Origin design)</vt:lpstr>
    </vt:vector>
  </TitlesOfParts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(Origin design)</dc:title>
  <dc:creator/>
  <cp:lastModifiedBy/>
  <cp:revision>1</cp:revision>
  <dcterms:created xsi:type="dcterms:W3CDTF">2017-04-26T11:14:00Z</dcterms:created>
  <dcterms:modified xsi:type="dcterms:W3CDTF">2017-04-26T11:14:00Z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TC101927549990</vt:lpwstr>
  </property>
</Properties>
</file>